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5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705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临床231;临床232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临床231;临床232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(110809—001)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中西临231;中西临232;中西临233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(010808—009)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商业伦理学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公管243;公管244;药管24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(010808—009)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商业伦理学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公管243;公管244;药管24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中药231;中药232;中药233;中医康复23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